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2c5615e" w14:textId="2c5615e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государственных услугах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 Республики Казахстан от 15 апреля 2013 года № 88-V.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Вниманию пользователей!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Для удобства пользования РЦПИ создано </w:t>
      </w:r>
      <w:r>
        <w:rPr>
          <w:rFonts w:ascii="Times New Roman"/>
          <w:b w:val="false"/>
          <w:i w:val="false"/>
          <w:color w:val="ff0000"/>
          <w:sz w:val="28"/>
        </w:rPr>
        <w:t>ОГЛАВЛЕНИЕ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регулирует общественные отношения в сфере оказания государственных услуг.</w:t>
      </w:r>
    </w:p>
    <w:bookmarkStart w:name="z2" w:id="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1. Основные понятия, используемые в настоящем Законе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настоящем Законе используются следующие основные понятия: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Подпункт 1) предусмотрен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bookmarkStart w:name="z139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1-1) уполномоченный орган в сфере информатизации – центральный исполнительный орган, осуществляющий руководство и межотраслевую координацию в сфере информатизации и "электронного правительства";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Подпункт 1-2) предусмотрен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1 предусмотрено дополнить подпунктами 1-3) и 1-4)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принцип "одного окна" – форма централизованного оказания государственной услуги, предусматривающая минимальное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1 предусмотрено дополнить подпунктом 2-1)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bookmarkEnd w:id="3"/>
    <w:bookmarkStart w:name="z8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bookmarkEnd w:id="4"/>
    <w:bookmarkStart w:name="z177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4-1) общественно значимая услуга – государственная услуга, осуществляемая на непрерывной основе и направленная на удовлетворение законных интересов общества;</w:t>
      </w:r>
    </w:p>
    <w:bookmarkEnd w:id="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1 предусмотрено дополнить подпунктом 4-2)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9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государственная услуга – одна из форм реализации отдельных государственных функций или их совокупности, осуществляемых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1 предусмотрено дополнить подпунктом 5-1)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6)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7)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2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реестр государственных услуг – классифицированный перечень государственных услуг;</w:t>
      </w:r>
    </w:p>
    <w:bookmarkEnd w:id="7"/>
    <w:bookmarkStart w:name="z93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Единый контакт-центр – юридическое лицо, определенное уполномоченным органом в сфере оказания государственных услуг, выполняющее функции информационно-справочной службы по предоставлению услугополучателям информации по вопросам оказания государственных и иных услуг, а также государственным органам – информации по вопросам оказания информационно-коммуникационных услуг;</w:t>
      </w:r>
    </w:p>
    <w:bookmarkEnd w:id="8"/>
    <w:bookmarkStart w:name="z9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Государственную корпорацию "Правительство для граждан";</w:t>
      </w:r>
    </w:p>
    <w:bookmarkEnd w:id="9"/>
    <w:bookmarkStart w:name="z141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10-1) пилотный проект в сфере оказания государственных услуг – процесс по апробации изменения процессов, подходов при оказании государственных услуг;</w:t>
      </w:r>
    </w:p>
    <w:bookmarkEnd w:id="10"/>
    <w:bookmarkStart w:name="z95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bookmarkEnd w:id="11"/>
    <w:bookmarkStart w:name="z96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</w:p>
    <w:bookmarkEnd w:id="12"/>
    <w:bookmarkStart w:name="z97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государственный контроль за качеством оказания государственных услуг – деятельность по проверке, профилактическому контролю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законодательством Республики Казахстан;</w:t>
      </w:r>
    </w:p>
    <w:bookmarkEnd w:id="13"/>
    <w:bookmarkStart w:name="z98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уполномоченный орган 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качеством оказания государственных услуг;</w:t>
      </w:r>
    </w:p>
    <w:bookmarkEnd w:id="14"/>
    <w:bookmarkStart w:name="z99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</w:p>
    <w:bookmarkEnd w:id="1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1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bookmarkEnd w:id="16"/>
    <w:bookmarkStart w:name="z142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17-1) проактивная услуга – государственная услуга, оказываемая без заявления услугополучателя по инициативе услугодателя;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17-2) реинжиниринг – преобразование текущего рабочего процесса с целью повышения эффективности, качества и результативности деятельности организации;</w:t>
      </w:r>
    </w:p>
    <w:bookmarkStart w:name="z178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17-3) стационарное абонентское устройство – средство связи, обеспечивающее передачу или прием на расстоянии заданной абонентом информации при помощи электрических сигналов, передаваемых по проводам, или радиосигналов;</w:t>
      </w:r>
    </w:p>
    <w:bookmarkEnd w:id="18"/>
    <w:bookmarkStart w:name="z179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17-4) абонентское устройство сотовой связи – средство связи индивидуального использования, формирующее сигналы электрической связи для передачи или приема заданной абонентом информации и подключаемое к сети оператора сотовой связи, не имеющее постоянного географически определяемого местоположения в рамках обслуживаемой территории, работающее в сетях сотовой связи;</w:t>
      </w:r>
    </w:p>
    <w:bookmarkEnd w:id="1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18) исключен Законом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3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форме.</w:t>
      </w:r>
    </w:p>
    <w:bookmarkEnd w:id="2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 с изменениями, внесенными законами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24.11.2015 </w:t>
      </w:r>
      <w:r>
        <w:rPr>
          <w:rFonts w:ascii="Times New Roman"/>
          <w:b w:val="false"/>
          <w:i w:val="false"/>
          <w:color w:val="00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19.04.2023 </w:t>
      </w:r>
      <w:r>
        <w:rPr>
          <w:rFonts w:ascii="Times New Roman"/>
          <w:b w:val="false"/>
          <w:i w:val="false"/>
          <w:color w:val="000000"/>
          <w:sz w:val="28"/>
        </w:rPr>
        <w:t>№ 223-VII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2. Законодательство Республики Казахстан в сфере оказания государственных услуг</w:t>
      </w:r>
    </w:p>
    <w:bookmarkStart w:name="z5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Законодательство Республики Казахстан в сфере оказания государственных услуг основывается на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Казахстан, состоит из настоящего Закона и иных нормативных правовых актов Республики Казахстан.</w:t>
      </w:r>
    </w:p>
    <w:bookmarkEnd w:id="21"/>
    <w:bookmarkStart w:name="z6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bookmarkEnd w:id="22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3. Основные принципы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 на основе следующих основных принципов: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недопустимости проявлений бюрократизма и волокиты при оказании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подотчетности и прозрачности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качества и доступности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постоянного совершенствования процесса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экономичности и эффективности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4. Права услугополучателей</w:t>
      </w:r>
    </w:p>
    <w:bookmarkStart w:name="z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Услугополучатели имеют право: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в доступной форме от услугодателя полную и достоверную информацию о порядке предоставления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получать государственную услугу в соответствии с подзаконным нормативным правовым актом, определяющим порядок оказания государственной услуги;</w:t>
      </w:r>
    </w:p>
    <w:bookmarkStart w:name="z12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услугодателя и (или) их должностных лиц, Государственной корпорации и (или) ее работников по вопросам оказания государственных услуг в порядке, установленном законодательными актами Республики Казахстан;</w:t>
      </w:r>
    </w:p>
    <w:bookmarkEnd w:id="24"/>
    <w:bookmarkStart w:name="z134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получать государственную услугу в бумажной и (или) электронной форме в соответствии с законодательством Республики Казахстан;</w:t>
      </w:r>
    </w:p>
    <w:bookmarkEnd w:id="25"/>
    <w:bookmarkStart w:name="z180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4-1) получать государственные услуги по принципу "одного заявления";</w:t>
      </w:r>
    </w:p>
    <w:bookmarkEnd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участвовать в публичных обсуждениях проектов подзаконных нормативных правовых актов, определяющих порядок оказания государственных услуг, в порядке, предусмотренном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обращаться в суд с иском о защите нарушенных прав, свобод и законных интересов в сфере оказания государственных услуг;</w:t>
      </w:r>
    </w:p>
    <w:bookmarkStart w:name="z170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использовать электронные документы в отношении себя и несовершеннолетних членов семьи из сервиса цифровых документов в соответствии с подзаконным нормативным правовым актом, определяющим порядок оказания государственной услуги.</w:t>
      </w:r>
    </w:p>
    <w:bookmarkEnd w:id="27"/>
    <w:bookmarkStart w:name="z1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 законами Республики Казахстан.</w:t>
      </w:r>
    </w:p>
    <w:bookmarkEnd w:id="2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4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5. Права и обязанности услугодателей</w:t>
      </w:r>
    </w:p>
    <w:bookmarkStart w:name="z12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Услугодатели имеют право:</w:t>
      </w:r>
    </w:p>
    <w:bookmarkEnd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от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информацию, необходимую для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2)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3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обязаны:</w:t>
      </w:r>
    </w:p>
    <w:bookmarkEnd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оказывать государственные услуги в соответствии с подзаконными нормативными правовыми актами, определяющими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создавать необходимые условия для лиц с ограниченными возможностями при получении ими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предоставлять полную и достоверную информацию о порядке оказания государственных услуг услугополучателям в доступной форме;</w:t>
      </w:r>
    </w:p>
    <w:bookmarkStart w:name="z123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округов, иным услугодателям, Государственной корпорации документы и информацию, необходимые для оказания государственных услуг, в том числе посредством интеграции информационных систем, в соответствии с законодательством Республики Казахстан;</w:t>
      </w:r>
    </w:p>
    <w:bookmarkEnd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обеспечить доставку результата государственной услуги в Государственную корпорацию, оказываемой через Государственную корпорацию, не позднее чем за сутки до истечения срока оказания государственной услуги, установленного подзаконным нормативным правовым актом, определяющим порядок оказания государственной услуги , за исключением государственных услуг, оказываемых в течение одного рабочего дня;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повышать квалификацию работников в сфере оказания государственных услуг, а также обучать навыкам общения с лицами с инвалидностью;</w:t>
      </w:r>
    </w:p>
    <w:bookmarkStart w:name="z125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рассматривать жалобы услугополучателей и информировать их о результатах рассмотрения в сроки, установленные настоящим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>;</w:t>
      </w:r>
    </w:p>
    <w:bookmarkEnd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обеспечивать возможность получения информации услугополучателями о стадии исполнения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принимать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обеспечивать бесперебойное функционирование информационных систем, используемых для оказания государственных услуг, а также содержащих необходимые актуальные сведения для их оказания;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информатизации;</w:t>
      </w:r>
    </w:p>
    <w:bookmarkStart w:name="z13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получать письменное согласие или согласие, подтвержденное электронной цифровой подписью, либо согласие посредством абонентского устройства сотовой связи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Казахстан;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использовать электронные документы из сервиса цифровых документов для оказания государственных услуг в случаях, предусмотренных подзаконными нормативными правовыми актами, определяющими порядок оказания государственных услуг;</w:t>
      </w:r>
    </w:p>
    <w:bookmarkStart w:name="z181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отказывать в оказании государственных услуг в случаях и по основаниям, которые установлены законами Республики Казахстан.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оказании государственных услуг не допускается истребования от услугополучателей: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документов и сведений, которые могут быть получены из информационных систем, используемых для оказания государственных услуг, или сервиса цифровых документов;</w:t>
      </w:r>
    </w:p>
    <w:bookmarkStart w:name="z12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нотариально засвидетельствованных копий документов, оригиналы которых представлены для сверки услугодателю, Государственной корпорации, за исключением случаев, предусмотренных законодательством Республики Казахстан о социальной защите.</w:t>
      </w:r>
    </w:p>
    <w:bookmarkEnd w:id="3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5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27.06.2022 </w:t>
      </w:r>
      <w:r>
        <w:rPr>
          <w:rFonts w:ascii="Times New Roman"/>
          <w:b w:val="false"/>
          <w:i w:val="false"/>
          <w:color w:val="000000"/>
          <w:sz w:val="28"/>
        </w:rPr>
        <w:t>№ 129-VII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20.04.2023 </w:t>
      </w:r>
      <w:r>
        <w:rPr>
          <w:rFonts w:ascii="Times New Roman"/>
          <w:b w:val="false"/>
          <w:i w:val="false"/>
          <w:color w:val="000000"/>
          <w:sz w:val="28"/>
        </w:rPr>
        <w:t>№ 226-VII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01.07.2023).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4" w:id="3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ГОСУДАРСТВЕННОЕ РЕГУЛИРОВАНИЕ</w:t>
      </w:r>
      <w:r>
        <w:br/>
      </w:r>
      <w:r>
        <w:rPr>
          <w:rFonts w:ascii="Times New Roman"/>
          <w:b/>
          <w:i w:val="false"/>
          <w:color w:val="000000"/>
        </w:rPr>
        <w:t>В СФЕРЕ ОКАЗАНИЯ ГОСУДАРСТВЕННЫХ УСЛУГ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6. Компетенция Правительства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Правительство Республики Казахстан разрабатывает основные направления государственной политики в сфере оказания государственных услуг и организует их осуществление.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6 - в редакции Закона РК от 19.04.2023 </w:t>
      </w:r>
      <w:r>
        <w:rPr>
          <w:rFonts w:ascii="Times New Roman"/>
          <w:b w:val="false"/>
          <w:i w:val="false"/>
          <w:color w:val="000000"/>
          <w:sz w:val="28"/>
        </w:rPr>
        <w:t>№ 223-VII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7. Компетенция уполномоченного органа по оценке и контролю за качеством оказания государственных услуг</w:t>
      </w:r>
    </w:p>
    <w:p>
      <w:pPr>
        <w:spacing w:after="0"/>
        <w:ind w:left="0"/>
        <w:jc w:val="left"/>
      </w:pP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по оценке и контролю за качеством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осуществляет государственный контроль за качеством оказания государственных услуг, на основе анализа и мониторинга вырабатывает предложения, направленные на предупреждение нарушений при их оказании и обеспечение прав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разрабатывает и утверждает правила государственного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запрашивает информацию о результатах внутреннего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разрабатывает и утверждает методику оценки качества оказания государственных услуг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формирование, мониторинг реализации и оценку результатов государственного социального заказа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исключен Законом РК от 02.11.2015 </w:t>
      </w:r>
      <w:r>
        <w:rPr>
          <w:rFonts w:ascii="Times New Roman"/>
          <w:b w:val="false"/>
          <w:i w:val="false"/>
          <w:color w:val="000000"/>
          <w:sz w:val="28"/>
        </w:rPr>
        <w:t>№ 384-V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с 01.01.2016);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осуществляет иные функции, предусмотренные настоящим Законом, иными законами Республики Казахстан,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7 с изменениями, внесенными законами РК от 02.11.2015 </w:t>
      </w:r>
      <w:r>
        <w:rPr>
          <w:rFonts w:ascii="Times New Roman"/>
          <w:b w:val="false"/>
          <w:i w:val="false"/>
          <w:color w:val="ff0000"/>
          <w:sz w:val="28"/>
        </w:rPr>
        <w:t>№ 384-V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13.06.2018 </w:t>
      </w:r>
      <w:r>
        <w:rPr>
          <w:rFonts w:ascii="Times New Roman"/>
          <w:b w:val="false"/>
          <w:i w:val="false"/>
          <w:color w:val="000000"/>
          <w:sz w:val="28"/>
        </w:rPr>
        <w:t>№ 160-VI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04.07.2022 </w:t>
      </w:r>
      <w:r>
        <w:rPr>
          <w:rFonts w:ascii="Times New Roman"/>
          <w:b w:val="false"/>
          <w:i w:val="false"/>
          <w:color w:val="000000"/>
          <w:sz w:val="28"/>
        </w:rPr>
        <w:t>№ 134-VII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8. Компетенция уполномоченного органа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формирует и реализует государственную политику в сфере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Подпункт 2) предусмотрено исключить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ведения реестра государственных услуг;</w:t>
      </w:r>
    </w:p>
    <w:bookmarkStart w:name="z14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реестр государственных услуг и вносит в него изменения и дополнения по согласованию с уполномоченным органом по оценке и контролю за качеством оказания государственных услуг и уполномоченным органом в сфере развития системы государственного управления;</w:t>
      </w:r>
    </w:p>
    <w:bookmarkEnd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разработку и ведение реестра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4)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согласование проектов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проводит мониторинг деятельности центральных государственных органов по разработке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7)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разрабатывает и утверждает 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</w:p>
    <w:bookmarkStart w:name="z172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разрабатывает и утверждает правила сбора, обработки и хранения биометрических данных физических лиц для их биометрической аутентификации при оказании государственных услуг по согласованию с уполномоченным органом в сфере защиты персональных данных;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разрабатывает предложения по совершенствованию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8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19.04.2023 </w:t>
      </w:r>
      <w:r>
        <w:rPr>
          <w:rFonts w:ascii="Times New Roman"/>
          <w:b w:val="false"/>
          <w:i w:val="false"/>
          <w:color w:val="000000"/>
          <w:sz w:val="28"/>
        </w:rPr>
        <w:t>№ 223-VII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9. Компетенция уполномоченного органа в сфере информатизации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информатизации: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7)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организует и координирует работу Единого контакт-центра;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8-1)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утверждает правила деятельности Единого контакт-центра и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а также услугодателями;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10)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осуществляет согласование проектов подзаконных нормативных правовых актов, определяющих порядок оказания государственных услуг, предусматривающих электронную форму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в электронной форме;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12-1) осуществляет проверку деятельности Государственной корпорации в пределах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12-2) вправе получать от государственных органов и организаций сведения о деятельности Государственной корпорации;</w:t>
      </w:r>
    </w:p>
    <w:bookmarkStart w:name="z1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12-3) координирует деятельность центральных государственных органов, местных исполнительных органов по реинжинирингу оказания государственных услуг в соответствии с правилами цифровой трансформации государственного управления, утвержденными Правительством Республики Казахстан (далее – правила цифровой трансформации государственного управления);</w:t>
      </w:r>
    </w:p>
    <w:bookmarkEnd w:id="39"/>
    <w:bookmarkStart w:name="z223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12-4) осуществляет оценку процессов автоматизации государственных услуг;</w:t>
      </w:r>
    </w:p>
    <w:bookmarkEnd w:id="4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13)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46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13-1) утверждает порядок оказания проактивных услуг;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9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06.02.2023 </w:t>
      </w:r>
      <w:r>
        <w:rPr>
          <w:rFonts w:ascii="Times New Roman"/>
          <w:b w:val="false"/>
          <w:i w:val="false"/>
          <w:color w:val="000000"/>
          <w:sz w:val="28"/>
        </w:rPr>
        <w:t>№ 194-VII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01.04.2023).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9-1. Компетенция уполномоченного органа, определяемого Правительством Республики Казахстан из числа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и утверждает правила деятельности Государственной корпорации;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организацию и контроль за деятельностью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координирует деятельность Государственной корпорации и ее взаимодействие с услугодателями;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5)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согласование проектов подзаконных нормативных правовых актов, определяющих порядок оказания государственных услуг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определяет порядок ценообразования на услуги, оказываемые Государственной корпорацией.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9-1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законами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10. Компетенция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Центральные государственные органы: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разрабатывают и утверждают подзаконные нормативные правовые акты, определяющие порядок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повышение качества, доступность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повышение квалификации работников в сфере оказания государственных услуг, общения с лицами с инвалидностью;</w:t>
      </w:r>
    </w:p>
    <w:bookmarkStart w:name="z126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осуществляют реинжиниринг оказания государственных услуг в соответствии с правилами цифровой трансформации государственного управления;</w:t>
      </w:r>
    </w:p>
    <w:bookmarkEnd w:id="42"/>
    <w:bookmarkStart w:name="z147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9-1) после внесения в реестр государственных услуг новой государственной услуги принимают меры по переводу ее оказания в электронный формат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3"/>
    <w:bookmarkStart w:name="z12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4"/>
    <w:bookmarkStart w:name="z13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обеспечивают предоставление информации о принимаемых мерах по автоматизации процесса оказания государственных услуг в уполномоченный орган в сфере информатизации для проведения оценки процесса автоматизации оказания государственных услуг в порядке и сроки, которые установлены законодательством Республики Казахстан;</w:t>
      </w:r>
    </w:p>
    <w:bookmarkEnd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Подпункт 13) предусмотрен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предоставляют информацию о порядке оказания государственных услуг в Единый контакт-центр;</w:t>
      </w:r>
    </w:p>
    <w:bookmarkStart w:name="z18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13-1) координируют деятельность своих территориальных подразделений, а также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соблюдению законодательства Республики Казахстан, регулирующего порядок оказания государственных услуг;</w:t>
      </w:r>
    </w:p>
    <w:bookmarkEnd w:id="46"/>
    <w:bookmarkStart w:name="z128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10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27.06.2022 </w:t>
      </w:r>
      <w:r>
        <w:rPr>
          <w:rFonts w:ascii="Times New Roman"/>
          <w:b w:val="false"/>
          <w:i w:val="false"/>
          <w:color w:val="000000"/>
          <w:sz w:val="28"/>
        </w:rPr>
        <w:t>№ 129-VII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06.02.2023 </w:t>
      </w:r>
      <w:r>
        <w:rPr>
          <w:rFonts w:ascii="Times New Roman"/>
          <w:b w:val="false"/>
          <w:i w:val="false"/>
          <w:color w:val="000000"/>
          <w:sz w:val="28"/>
        </w:rPr>
        <w:t>№ 194-VII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01.04.2023).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11. Компетенция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обеспечивают повышение качества, доступность оказания государственных услуг на территории соответствующей административно-территориальной единицы;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обеспечивают повышение квалификации работников в сфере оказания государственных услуг, общения с лицами с инвалидностью;</w:t>
      </w:r>
    </w:p>
    <w:bookmarkStart w:name="z129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осуществляют реинжиниринг оказания государственных услуг в соответствии с правилами цифровой трансформации государственного управления;</w:t>
      </w:r>
    </w:p>
    <w:bookmarkEnd w:id="48"/>
    <w:bookmarkStart w:name="z130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9"/>
    <w:bookmarkStart w:name="z13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обеспечивают предоставление информации в уполномоченный орган в сфере информатизации для проведения оценки процесса автоматизации оказания государственных услуг в порядке и сроки, установленные законодательством Республики Казахстан;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предоставляют информацию о порядке оказания государственных услуг в Единый контакт-центр;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bookmarkStart w:name="z131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bookmarkEnd w:id="5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11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27.06.2022 </w:t>
      </w:r>
      <w:r>
        <w:rPr>
          <w:rFonts w:ascii="Times New Roman"/>
          <w:b w:val="false"/>
          <w:i w:val="false"/>
          <w:color w:val="000000"/>
          <w:sz w:val="28"/>
        </w:rPr>
        <w:t>№ 129-VII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06.02.2023 </w:t>
      </w:r>
      <w:r>
        <w:rPr>
          <w:rFonts w:ascii="Times New Roman"/>
          <w:b w:val="false"/>
          <w:i w:val="false"/>
          <w:color w:val="000000"/>
          <w:sz w:val="28"/>
        </w:rPr>
        <w:t>№ 194-VII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01.04.2023).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11-1. Организация деятельности Государственной корпорации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Пункт 1 предусмотрен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Государственная корпорация является единым провайдером, осуществляющим деятельность в сфере оказания государственных услуг физическим и (или) юридическим лицам по принципу "одного окна", регистрации залога движимого имущества, не подлежащего обязательной государственной регистрации, физических и юридических лиц, технического обследования зданий, сооружений и (или) их составляющих, государственной регистрации прав на недвижимое имущество, ведения государственного земельного кадастра, пенсионного и социального обеспечения, государственной регистрации юридических лиц, являющихся коммерческими организациями, и учетной регистрации их филиалов и представительств.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Иным лицам запрещается осуществление деятельности единого провайдера.</w:t>
      </w:r>
    </w:p>
    <w:bookmarkStart w:name="z110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корпорация создается в форме акционерного общества, является некоммерческой организацией.</w:t>
      </w:r>
    </w:p>
    <w:bookmarkEnd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корпорация имеет свои филиалы.</w:t>
      </w:r>
    </w:p>
    <w:bookmarkStart w:name="z111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Единственным акционером Государственной корпорации является Правительство Республики Казахстан. Уполномоченный орган Государственной корпорации определяется решением Правительства Республики Казахстан из числа центральных государственных органов.</w:t>
      </w:r>
    </w:p>
    <w:bookmarkEnd w:id="53"/>
    <w:bookmarkStart w:name="z112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корпорация:</w:t>
      </w:r>
    </w:p>
    <w:bookmarkEnd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повышение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обеспечивает соблюдение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Пункт 4 предусмотрено дополнить подпунктом 2-1)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обеспечивает информированность услугополучателей о порядке оказания государственных услуг;</w:t>
      </w:r>
    </w:p>
    <w:bookmarkStart w:name="z148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работники Государственной корпорации, имеющие доступ к персональным данным граждан, а также участвующие в процессе оказания государственных услуг, подлежат проверке в порядке, определяемом уполномоченным органом в сфере информатизации по согласованию с Комитетом национальной безопасности Республики Казахстан;</w:t>
      </w:r>
    </w:p>
    <w:bookmarkEnd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рассматривает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обеспечивает повышение квалификации работников в сфере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Подпункт 6) предусмотрен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оказывает государственные услуги физическим и (или) юридическим лицам по принципу "одного окна" в соответствии с законодательством Республики Казахстан;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Подпункт 6-1) предусмотрен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6-1) предоставляет уполномоченному органу по оценке и контролю за качеством оказания государственных услуг информацию по государственным услугам, оказываемым через Государственную корпорацию, для проведения оценки качества оказания государственных услуг;</w:t>
      </w:r>
    </w:p>
    <w:bookmarkStart w:name="z173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6-2) осуществляет сбор, обработку и хранение биометрических данных физических лиц для их биометрической аутентификации при оказании государственных услуг;</w:t>
      </w:r>
    </w:p>
    <w:bookmarkEnd w:id="56"/>
    <w:bookmarkStart w:name="z174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6-3) осуществляет ведение базы биометрических данных физических лиц для их биометрической аутентификации при оказании государственных услуг;</w:t>
      </w:r>
    </w:p>
    <w:bookmarkEnd w:id="5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Пункт 4 предусмотрено дополнить подпунктом 6-4)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11-1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законами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02.04.2019 </w:t>
      </w:r>
      <w:r>
        <w:rPr>
          <w:rFonts w:ascii="Times New Roman"/>
          <w:b w:val="false"/>
          <w:i w:val="false"/>
          <w:color w:val="000000"/>
          <w:sz w:val="28"/>
        </w:rPr>
        <w:t>№ 241-VІ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01.07.2019);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Главу 2 предусмотрено дополнить статьей 11-2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1" w:id="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РЕЕСТР, ПОДЗАКОННЫЙ НОРМАТИВНЫЙ ПРАВОВОЙ АКТ, ОПРЕДЕЛЯЮЩИЙ ПОРЯДОК ОКАЗАНИЯ ГОСУДАРСТВЕННЫХ УСЛУГ</w:t>
      </w:r>
    </w:p>
    <w:bookmarkEnd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Заголовок главы 3 с изменением, внесенным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Статья 12 предусмотрена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12. Реестр государственных услуг</w:t>
      </w:r>
    </w:p>
    <w:bookmarkStart w:name="z23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подлежат включению в реестр государственных услуг.</w:t>
      </w:r>
    </w:p>
    <w:bookmarkEnd w:id="59"/>
    <w:bookmarkStart w:name="z24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Порядок ведения реестра государственных услуг, а также его структура определяются уполномоченным органом в сфере оказания государственных услуг.</w:t>
      </w:r>
    </w:p>
    <w:bookmarkEnd w:id="6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12 с изменением, внесенным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13. Общие требования к разработке и утверждению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6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подзаконные нормативные правовые акты, определяющие порядок оказания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округов.</w:t>
      </w:r>
    </w:p>
    <w:bookmarkEnd w:id="61"/>
    <w:bookmarkStart w:name="z151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Разработка и согласование проектов подзаконных нормативных правовых актов, определяющих порядок оказания государственных услуг, осуществляются в соответствии с Законом Республики Казахстан "О правовых актах".</w:t>
      </w:r>
    </w:p>
    <w:bookmarkEnd w:id="62"/>
    <w:bookmarkStart w:name="z27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Проект подзаконного нормативного правового акта, определяющего порядок оказания государственной услуги, подлежит публичному обсуждению в порядке, определяемом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Закона.</w:t>
      </w:r>
    </w:p>
    <w:bookmarkEnd w:id="63"/>
    <w:bookmarkStart w:name="z28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Принятие, изменение, дополнение и отмена подзаконных нормативных правовых актов, определяющих порядок оказания государственных услуг, осуществляются на основе предложений уполномоченного органа по оценке и контролю за качеством оказания государственных услуг, уполномоченного органа в сфере оказания государственных услуг, 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оказания государственных услуг.</w:t>
      </w:r>
    </w:p>
    <w:bookmarkEnd w:id="6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13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14. Требования к содержанию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14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предусматривает: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1)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описание порядка: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действий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 Государственной корпорацией и (или) иными услугодателями, а также использования информационных систем в процессе оказания государственной услуги;</w:t>
      </w:r>
    </w:p>
    <w:bookmarkStart w:name="z183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выдачи результата оказания государственной услуги;</w:t>
      </w:r>
    </w:p>
    <w:bookmarkEnd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порядок направления информации о внесенных изменениях и (или) дополнениях в подзаконные нормативные правовые акты, определяющие порядок оказания государственной услуги, в организации, осуществляющие прием заявлений и выдачу результатов оказания государственной услуги, и услугодателям;</w:t>
      </w:r>
    </w:p>
    <w:bookmarkStart w:name="z15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приложение с перечнем основных требований к оказанию государственной услуги, которое содержит:</w:t>
      </w:r>
    </w:p>
    <w:bookmarkEnd w:id="66"/>
    <w:bookmarkStart w:name="z15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государственной услуги;</w:t>
      </w:r>
    </w:p>
    <w:bookmarkEnd w:id="67"/>
    <w:bookmarkStart w:name="z15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услугодателя;</w:t>
      </w:r>
    </w:p>
    <w:bookmarkEnd w:id="68"/>
    <w:bookmarkStart w:name="z155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способы предоставления государственной услуги; </w:t>
      </w:r>
    </w:p>
    <w:bookmarkEnd w:id="69"/>
    <w:bookmarkStart w:name="z156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срок оказания государственной услуги; </w:t>
      </w:r>
    </w:p>
    <w:bookmarkEnd w:id="70"/>
    <w:bookmarkStart w:name="z157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форму оказания государственной услуги; </w:t>
      </w:r>
    </w:p>
    <w:bookmarkEnd w:id="71"/>
    <w:bookmarkStart w:name="z158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 оказания государственной услуги;</w:t>
      </w:r>
    </w:p>
    <w:bookmarkEnd w:id="72"/>
    <w:bookmarkStart w:name="z159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</w:p>
    <w:bookmarkEnd w:id="73"/>
    <w:bookmarkStart w:name="z184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работы услугодателя, Государственной корпорации и объектов информации;</w:t>
      </w:r>
    </w:p>
    <w:bookmarkEnd w:id="74"/>
    <w:bookmarkStart w:name="z185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документов и сведений, истребуемых у услугополучателя для оказания государственной услуги;</w:t>
      </w:r>
    </w:p>
    <w:bookmarkEnd w:id="75"/>
    <w:bookmarkStart w:name="z162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основания для отказа в оказании государственной услуги, установленные законами Республики Казахстан;</w:t>
      </w:r>
    </w:p>
    <w:bookmarkEnd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14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15. Публичное обсуждение проектов подзаконных нормативных правовых актов, определяющих порядок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15 -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1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Публичное обсуждение проектов подзаконных нормативных правовых актов, определяющих порядок оказания государственных услуг, проводится с целью учета замечаний и предложений физических и юридических лиц, права, свободы и законные интересы которых затрагиваются подзаконными нормативными правовыми актами, определяющими порядок оказания государственных услуг.</w:t>
      </w:r>
    </w:p>
    <w:bookmarkEnd w:id="77"/>
    <w:bookmarkStart w:name="z32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Центральный государственный орган, разрабатывающий подзаконный нормативный правовой акт, определяющий порядок оказания государственной услуги, размещает проект подзаконного нормативного правового акта, определяющего порядок оказания государственной услуги, для его публичного обсуждения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обеспечивает иными способами информирование услугополучателей о проекте подзаконного нормативного правового акта, определяющего порядок оказания государственной услуги.</w:t>
      </w:r>
    </w:p>
    <w:bookmarkEnd w:id="78"/>
    <w:bookmarkStart w:name="z33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Публичное обсуждение проекта подзаконного нормативного правового акта, определяющего порядок оказания государственной услуги, осуществляется в течение десяти рабочих дней со дня его размещения для публичного обсуждения.</w:t>
      </w:r>
    </w:p>
    <w:bookmarkEnd w:id="79"/>
    <w:bookmarkStart w:name="z34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Центральный государственный орган, разрабатывающий проект подзаконного нормативного правового акта, определяющего порядок оказания государственной услуги, составляет отчет о завершении публичного обсуждения проекта подзаконного нормативного правового акта, определяющего порядок оказания государственной услуги, который подлежит размещению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End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 о завершении публичного обсуждения проекта подзаконного нормативного правового акта, определяющего порядок оказания государственной услуги, содержит: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информацию о способе ознакомления с проектом подзаконного нормативного правового акта, определяющего порядок оказания государственной услуги, доработанного с учетом поступивших замечаний и предложений.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Замечания и предложения физических и юридических лиц к проекту подзаконного нормативного правового акта, определяющего порядок оказания государственной услуги, поступившие по истечении срока, указанного в </w:t>
      </w:r>
      <w:r>
        <w:rPr>
          <w:rFonts w:ascii="Times New Roman"/>
          <w:b w:val="false"/>
          <w:i w:val="false"/>
          <w:color w:val="000000"/>
          <w:sz w:val="28"/>
        </w:rPr>
        <w:t>пункте 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настоящей статьи, не подлежат рассмотрению.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Проект подзаконного нормативного правового акта, определяющего порядок оказания государственной услуги, доработанный по результатам публичного обсуждения, и отчет о завершении публичного обсуждения проекта подзаконного нормативного правового акта, определяющего порядок оказания государственной услуги,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</w:p>
    <w:bookmarkStart w:name="z1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Проекты нормативных правовых актов по внесению изменений и (или) дополнений в утвержденные подзаконные нормативные правовые акты, определяющие порядок оказания государственных услуг, в обязательном порядке подлежат публичному обсуждению в порядке, установленном настоящей статьей.</w:t>
      </w:r>
    </w:p>
    <w:bookmarkEnd w:id="8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15 с изменениями, внесенными законами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16. Требования к разработке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16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17. Требования к содержанию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17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40" w:id="8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ОКАЗАНИЕ ГОСУДАРСТВЕННЫХ УСЛУГ</w:t>
      </w:r>
    </w:p>
    <w:bookmarkEnd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Статья 18 предусмотрена в редакции Закона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18. Оказание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через Государственную корпорацию;</w:t>
      </w:r>
    </w:p>
    <w:bookmarkStart w:name="z175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посредством веб-портала "электронного правительства";</w:t>
      </w:r>
    </w:p>
    <w:bookmarkEnd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посредством стационарного абонентского устройства;</w:t>
      </w:r>
    </w:p>
    <w:bookmarkStart w:name="z186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посредством абонентского устройства сотовой связи;</w:t>
      </w:r>
    </w:p>
    <w:bookmarkEnd w:id="84"/>
    <w:bookmarkStart w:name="z187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посредством объектов информатизации, определенных центральными государственными органами.</w:t>
      </w:r>
    </w:p>
    <w:bookmarkEnd w:id="8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18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02.01.2021 </w:t>
      </w:r>
      <w:r>
        <w:rPr>
          <w:rFonts w:ascii="Times New Roman"/>
          <w:b w:val="false"/>
          <w:i w:val="false"/>
          <w:color w:val="000000"/>
          <w:sz w:val="28"/>
        </w:rPr>
        <w:t>№ 399-VI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19. Оказание государственных услуг услугодателями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Требования и порядок оказания государственных услуг услугодателями определяются подзаконным нормативным правовым актом, определяющим порядок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и (или) документов с истекшим сроком действия услугодатель отказывает в приеме заявления.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19 с изменениями, внесенными законами РК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19-1. Отказ в оказании государственных услуг услугодателями</w:t>
      </w:r>
    </w:p>
    <w:bookmarkStart w:name="z115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отказе в оказании государственной услуги услугодатель направляет услугополучателю ответ с указанием причин отказа.</w:t>
      </w:r>
    </w:p>
    <w:bookmarkEnd w:id="86"/>
    <w:bookmarkStart w:name="z116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отказывают в оказании государственных услуг по следующим основаниям:</w:t>
      </w:r>
    </w:p>
    <w:bookmarkEnd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bookmarkStart w:name="z17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отсутствие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</w:r>
    </w:p>
    <w:bookmarkEnd w:id="88"/>
    <w:bookmarkStart w:name="z11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случае устранения услугополучателем причин отказа в оказании государственной услуги услугополучатель может обратиться повторно для получения государственной услуги в порядке, установленном законодательством Республики Казахстан.</w:t>
      </w:r>
    </w:p>
    <w:bookmarkEnd w:id="89"/>
    <w:bookmarkStart w:name="z11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Действие пункта 2 настоящей статьи не распространяется на случаи получения лицензии в порядке, установленном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разрешениях и уведомлениях".</w:t>
      </w:r>
    </w:p>
    <w:bookmarkEnd w:id="90"/>
    <w:bookmarkStart w:name="z11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Законами Республики Казахстан могут устанавливаться иные основания для отказа в оказании государственных услуг.</w:t>
      </w:r>
    </w:p>
    <w:bookmarkEnd w:id="9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19-1 в соответствии с Законом РК от 06.04.2016 </w:t>
      </w:r>
      <w:r>
        <w:rPr>
          <w:rFonts w:ascii="Times New Roman"/>
          <w:b w:val="false"/>
          <w:i w:val="false"/>
          <w:color w:val="ff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с изменением, внесенным Законом РК от 30.12.2021 </w:t>
      </w:r>
      <w:r>
        <w:rPr>
          <w:rFonts w:ascii="Times New Roman"/>
          <w:b w:val="false"/>
          <w:i w:val="false"/>
          <w:color w:val="000000"/>
          <w:sz w:val="28"/>
        </w:rPr>
        <w:t>№ 96-VII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20. Оказание государственных услуг через Государственную корпорацию</w:t>
      </w:r>
    </w:p>
    <w:bookmarkStart w:name="z44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оказании государственных услуг через Государственную корпорацию,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подзаконным нормативным правовым актом, определяющим порядок оказания государственной услуги.</w:t>
      </w:r>
    </w:p>
    <w:bookmarkEnd w:id="92"/>
    <w:bookmarkStart w:name="z45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Работник Государственной корпорации обязан принять заявление услугополучателя при наличии у него 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услуги.</w:t>
      </w:r>
    </w:p>
    <w:bookmarkEnd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а также документов с истекшим сроком действия работник Государственной корпорации отказывает в приеме заявления.</w:t>
      </w:r>
    </w:p>
    <w:bookmarkStart w:name="z46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через Государственную корпорацию идентификацию личности услугополучателя осуществляют работники Государственной корпорации.</w:t>
      </w:r>
    </w:p>
    <w:bookmarkEnd w:id="94"/>
    <w:bookmarkStart w:name="z47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При оказании государственных услуг через Государственную корпорацию взаимодействие с услугодателями осуществляется с использованием информационной системы мониторинга оказания государственных услуг.</w:t>
      </w:r>
    </w:p>
    <w:bookmarkEnd w:id="9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5.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9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Работники Государственной корпорации при оказании государственных услуг обязаны получать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bookmarkEnd w:id="9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20 в редакции Закона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законами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21. Оказание государственных услуг в электронной форме</w:t>
      </w:r>
    </w:p>
    <w:bookmarkStart w:name="z51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Оказание государственных услуг в электронной форме осуществляется посредством веб-портала "электронного правительства"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правительства", в соответствии с законодательством Республики Казахстан.</w:t>
      </w:r>
    </w:p>
    <w:bookmarkEnd w:id="97"/>
    <w:bookmarkStart w:name="z52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"электронного правительства".</w:t>
      </w:r>
    </w:p>
    <w:bookmarkEnd w:id="98"/>
    <w:bookmarkStart w:name="z104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2-1. Результаты оказания государственных услуг в электронной форме, полученных посредством абонентского устройства сотовой связи, направляются в кабинет пользователя на веб-портале "электронного правительства" в форме электронного документа, а также по выбору услугополучателя на его абонентский номер в виде короткого текстового сообщения.</w:t>
      </w:r>
    </w:p>
    <w:bookmarkEnd w:id="99"/>
    <w:bookmarkStart w:name="z105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2-2. Обязательные реквизиты результатов оказания государственных услуг в электронной форме, полученных посредством абонентского устройства сотовой связи, а также порядок проверки их достоверности регулируются законодательством Республики Казахстан об информатизации.</w:t>
      </w:r>
    </w:p>
    <w:bookmarkEnd w:id="100"/>
    <w:bookmarkStart w:name="z106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2-3. Результаты оказания государственных услуг в электронной форме, полученных посредством абонентского устройства сотовой связи,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</w:p>
    <w:bookmarkEnd w:id="101"/>
    <w:bookmarkStart w:name="z53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в электронной форме через Государственную корпорацию на основании письменного согласия услугополучателя его запрос в форме электронного документа заверяется электронной цифровой подписью работника Государственной корпорации, выданной ему для использования в служебных целях.</w:t>
      </w:r>
    </w:p>
    <w:bookmarkEnd w:id="10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21 предусмотрено дополнить пунктом 3-1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4. Исключен Законом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13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Для оказания государственных услуг в электронной форме государственные органы обязаны на постоянной основе поддерживать в актуальном состоянии электронные информационные ресурсы, находящиеся в их информационных системах.</w:t>
      </w:r>
    </w:p>
    <w:bookmarkEnd w:id="10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21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02.01.2021 </w:t>
      </w:r>
      <w:r>
        <w:rPr>
          <w:rFonts w:ascii="Times New Roman"/>
          <w:b w:val="false"/>
          <w:i w:val="false"/>
          <w:color w:val="000000"/>
          <w:sz w:val="28"/>
        </w:rPr>
        <w:t>№ 399-VI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21-1. Оказание проактивных услуг</w:t>
      </w:r>
    </w:p>
    <w:bookmarkStart w:name="z188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проактивных услуг осуществляется посредством информационных систем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и наличии согласия услугополучателя на сбор и обработку персональных данных, полученного посредством государственного сервиса контроля доступа к персональным данным.</w:t>
      </w:r>
    </w:p>
    <w:bookmarkEnd w:id="10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21-1 в соответствии с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в редакции Закона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22. Реинжиниринг оказания государственных услуг</w:t>
      </w:r>
    </w:p>
    <w:bookmarkStart w:name="z189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Реинжиниринг оказания государственных услуг осуществляется центральными государственными органами, государственной корпорацией, местными исполнительными органами на постоянной основе в соответствии с правилами цифровой трансформации государственного управления.</w:t>
      </w:r>
    </w:p>
    <w:bookmarkEnd w:id="105"/>
    <w:bookmarkStart w:name="z190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Реализация пилотных проектов в сфере оказания государственных услуг уполномоченного органа в сфере оказания государственных услуг и заинтересованных центральных государственных органов – разработчиков подзаконного нормативного правового акта, определяющего порядок оказания государственной услуги, осуществляется на основании совместного решения.</w:t>
      </w:r>
    </w:p>
    <w:bookmarkEnd w:id="10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22 - в редакции Закона РК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23. Информирование услугополучателей о порядке оказания государственных услуг</w:t>
      </w:r>
    </w:p>
    <w:bookmarkStart w:name="z57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Информация о порядке оказания государственных услуг предоставляется посредством:</w:t>
      </w:r>
    </w:p>
    <w:bookmarkEnd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размещения подзаконных нормативных правовых актов, определяющих порядок оказания государственных услуг, в местах нахождения услугодателей 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обращения физических и юридических лиц к услугодателям;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размещения подзаконных нормативных правовых актов, определяющих порядок оказания государственных услуг, на веб-портале "электронного правительства", интернет-ресурсах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обращения в Единый контакт-центр.</w:t>
      </w:r>
    </w:p>
    <w:bookmarkStart w:name="z58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услугодатели в течение трех рабочих дней с даты утверждения или изменения подзаконного нормативного правового акта, определяющего порядок оказания государственной услуги, актуализируют информацию о порядке ее оказания и направляют в Единый контакт-центр.</w:t>
      </w:r>
    </w:p>
    <w:bookmarkEnd w:id="108"/>
    <w:bookmarkStart w:name="z59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услугодатели и Государственная корпорация обязаны незамедлительно предоставлять услугополучателям информацию о порядке оказания государственных услуг с необходимыми разъяснениями при их обращении.</w:t>
      </w:r>
    </w:p>
    <w:bookmarkEnd w:id="109"/>
    <w:bookmarkStart w:name="z60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Информация о стадии оказания государственной услуги предоставляется услугополучателю при его обращении в Единый контакт-центр и (или) к услугодателю.</w:t>
      </w:r>
    </w:p>
    <w:bookmarkEnd w:id="110"/>
    <w:bookmarkStart w:name="z61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"электронного правительства", интернет-ресурсах и других средствах массовой информации отчет о деятельности по вопросам оказания государственных услуг.</w:t>
      </w:r>
    </w:p>
    <w:bookmarkEnd w:id="111"/>
    <w:bookmarkStart w:name="z62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подзаконных нормативных правовых актов, определяющих порядок оказания государственных услуг.</w:t>
      </w:r>
    </w:p>
    <w:bookmarkEnd w:id="11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23 предусмотрено дополнить пунктом 7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23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24. Плата за оказание государственных услуг</w:t>
      </w:r>
    </w:p>
    <w:bookmarkStart w:name="z64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в Республике Казахстан оказываются на платной или бесплатной основе в соответствии с законами Республики Казахстан.</w:t>
      </w:r>
    </w:p>
    <w:bookmarkEnd w:id="113"/>
    <w:bookmarkStart w:name="z65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Не допускается установление для услугополучателя платы за оказание государственных услуг, бесплатное предоставление которых гарантировано законами Республики Казахстан.</w:t>
      </w:r>
    </w:p>
    <w:bookmarkEnd w:id="11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Статью 24 предусмотрено дополнить пунктом 3 в соответствии с Законом РК от 23.12.2023 </w:t>
      </w:r>
      <w:r>
        <w:rPr>
          <w:rFonts w:ascii="Times New Roman"/>
          <w:b w:val="false"/>
          <w:i w:val="false"/>
          <w:color w:val="ff0000"/>
          <w:sz w:val="28"/>
        </w:rPr>
        <w:t>№ 50-VIII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25. Особенности рассмотрения жалоб по вопросам оказания государственных услуг</w:t>
      </w:r>
    </w:p>
    <w:bookmarkStart w:name="z67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Жалобы услугополучателей по вопросам оказания государственных услуг подлежат рассмотрению в соответствии с законодательством Республики Казахстан с учетом особенностей, установленных настоящим Законом.</w:t>
      </w:r>
    </w:p>
    <w:bookmarkEnd w:id="115"/>
    <w:bookmarkStart w:name="z68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корпорации, непосредственно оказывающих государственные услуги, подлежит рассмотрению в течение пяти рабочих дней со дня ее регистрации.</w:t>
      </w:r>
    </w:p>
    <w:bookmarkEnd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Start w:name="z69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Уполномоченный орган по оценке и контролю за качеством оказания государственных услуг по итогам рассмотрения жалобы обязан:</w:t>
      </w:r>
    </w:p>
    <w:bookmarkEnd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комплексное изучение причин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 по его жалобе;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услугополучателя;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Start w:name="z70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bookmarkEnd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проведения дополнительного изучения или проверки по жалобе либо проверки с выездом на место;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получения дополнительной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25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" w:id="1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Государственный контроль за качеством оказания</w:t>
      </w:r>
      <w:r>
        <w:br/>
      </w:r>
      <w:r>
        <w:rPr>
          <w:rFonts w:ascii="Times New Roman"/>
          <w:b/>
          <w:i w:val="false"/>
          <w:color w:val="000000"/>
        </w:rPr>
        <w:t>государственных услуг. Оценка и общественный мониторинг</w:t>
      </w:r>
      <w:r>
        <w:br/>
      </w:r>
      <w:r>
        <w:rPr>
          <w:rFonts w:ascii="Times New Roman"/>
          <w:b/>
          <w:i w:val="false"/>
          <w:color w:val="000000"/>
        </w:rPr>
        <w:t>качества оказания государственных услуг</w:t>
      </w:r>
    </w:p>
    <w:bookmarkEnd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5 в редакции Закона РК от 23.11.2015 </w:t>
      </w:r>
      <w:r>
        <w:rPr>
          <w:rFonts w:ascii="Times New Roman"/>
          <w:b w:val="false"/>
          <w:i w:val="false"/>
          <w:color w:val="ff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26. Принципы проведения государственного контроля за качеством оказания государственных услуг, оценки и общественного мониторинга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государственного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законности;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объективности;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беспристрастности;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достоверности;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всесторонности;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прозрачности.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26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27. Особенности проведения государственного контроля за качеством оказания государственных услуг</w:t>
      </w:r>
    </w:p>
    <w:bookmarkStart w:name="z74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Государственный контроль за качеством оказания государственных услуг осуществляется в соответствии с законодательством Республики Казахстан.</w:t>
      </w:r>
    </w:p>
    <w:bookmarkEnd w:id="120"/>
    <w:bookmarkStart w:name="z75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законодательством Республики Казахстан.</w:t>
      </w:r>
    </w:p>
    <w:bookmarkEnd w:id="12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27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28. Порядок проведения оценки качества оказания государственных услуг</w:t>
      </w:r>
    </w:p>
    <w:bookmarkStart w:name="z224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оказания государственных услуг осуществляется уполномоченным органом по оценке и контролю за качеством оказания государственных услуг в порядке, установленном законодательством Республики Казахстан.</w:t>
      </w:r>
    </w:p>
    <w:bookmarkEnd w:id="12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28 - в редакции Закона РК от 06.02.2023 </w:t>
      </w:r>
      <w:r>
        <w:rPr>
          <w:rFonts w:ascii="Times New Roman"/>
          <w:b w:val="false"/>
          <w:i w:val="false"/>
          <w:color w:val="000000"/>
          <w:sz w:val="28"/>
        </w:rPr>
        <w:t>№ 194-VII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01.04.2023).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29. Общественный мониторинг качества оказания государственных услуг</w:t>
      </w:r>
    </w:p>
    <w:bookmarkStart w:name="z78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bookmarkEnd w:id="123"/>
    <w:bookmarkStart w:name="z222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 законодательством Республики Казахстан 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Казахстан.</w:t>
      </w:r>
    </w:p>
    <w:bookmarkEnd w:id="124"/>
    <w:bookmarkStart w:name="z79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Государственной корпорации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информации, составляющей государственные секреты, коммерческую и иную охраняемую законом тайну в соответствии с законодательством Республики Казахстан.</w:t>
      </w:r>
    </w:p>
    <w:bookmarkEnd w:id="125"/>
    <w:bookmarkStart w:name="z80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bookmarkEnd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Государственной корпорацией, а также услугодателями требований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предложения по повышению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предложения по внесению изменений и дополнений в подзаконные нормативные правовые акты, определяющие порядок оказания государственных услуг.</w:t>
      </w:r>
    </w:p>
    <w:bookmarkStart w:name="z191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Критерии оценки качества оказания общественно значимых услуг устанавливаются в рамках социологических исследований или мониторинга качества их оказания.</w:t>
      </w:r>
    </w:p>
    <w:bookmarkEnd w:id="127"/>
    <w:bookmarkStart w:name="z81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Государственная корпорация, а также услугодатели принимают меры по повышению качества оказания государственных услуг с учетом заключения общественного мониторинга качества оказания государственных услуг.</w:t>
      </w:r>
    </w:p>
    <w:bookmarkEnd w:id="12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29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14.07.2022 </w:t>
      </w:r>
      <w:r>
        <w:rPr>
          <w:rFonts w:ascii="Times New Roman"/>
          <w:b w:val="false"/>
          <w:i w:val="false"/>
          <w:color w:val="000000"/>
          <w:sz w:val="28"/>
        </w:rPr>
        <w:t>№ 141-VII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04.07.2022 </w:t>
      </w:r>
      <w:r>
        <w:rPr>
          <w:rFonts w:ascii="Times New Roman"/>
          <w:b w:val="false"/>
          <w:i w:val="false"/>
          <w:color w:val="000000"/>
          <w:sz w:val="28"/>
        </w:rPr>
        <w:t>№ 134-VII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2" w:id="1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ЗАКЛЮЧИТЕЛЬНЫЕ ПОЛОЖЕНИЯ</w:t>
      </w:r>
    </w:p>
    <w:bookmarkEnd w:id="129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30. Ответственность за нарушение законодательства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Нарушение законодательства Республики Казахстан в сфере оказания государственных услуг влечет ответственность, установленную законами Республики Казахстан.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31. Порядок введения в действие настоящего Закона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вводится в действие по истечении тридцати календарных дней после его первого официального опубликования.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396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9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